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49197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Муниципальное бюджетное общеобразовательное учреждение</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Нурлатского муниципального района Республики Татарстан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Курманаевская оош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Ганиева Г.Ф.</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Галиева А.Ф.</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Бильданова Г.И.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№35 ОД</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636522)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Курманаево</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4491970" w:id="5"/>
    <w:p>
      <w:pPr>
        <w:sectPr>
          <w:pgSz w:w="11906" w:h="16383" w:orient="portrait"/>
        </w:sectPr>
      </w:pPr>
    </w:p>
    <w:bookmarkEnd w:id="5"/>
    <w:bookmarkEnd w:id="0"/>
    <w:bookmarkStart w:name="block-449197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4491972" w:id="8"/>
    <w:p>
      <w:pPr>
        <w:sectPr>
          <w:pgSz w:w="11906" w:h="16383" w:orient="portrait"/>
        </w:sectPr>
      </w:pPr>
    </w:p>
    <w:bookmarkEnd w:id="8"/>
    <w:bookmarkEnd w:id="6"/>
    <w:bookmarkStart w:name="block-449196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4491965" w:id="10"/>
    <w:p>
      <w:pPr>
        <w:sectPr>
          <w:pgSz w:w="11906" w:h="16383" w:orient="portrait"/>
        </w:sectPr>
      </w:pPr>
    </w:p>
    <w:bookmarkEnd w:id="10"/>
    <w:bookmarkEnd w:id="9"/>
    <w:bookmarkStart w:name="block-4491966"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4491966" w:id="12"/>
    <w:p>
      <w:pPr>
        <w:sectPr>
          <w:pgSz w:w="11906" w:h="16383" w:orient="portrait"/>
        </w:sectPr>
      </w:pPr>
    </w:p>
    <w:bookmarkEnd w:id="12"/>
    <w:bookmarkEnd w:id="11"/>
    <w:bookmarkStart w:name="block-4491967"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312"/>
        <w:gridCol w:w="2720"/>
        <w:gridCol w:w="2669"/>
        <w:gridCol w:w="6852"/>
        <w:gridCol w:w="41"/>
      </w:tblGrid>
      <w:tr>
        <w:trPr>
          <w:trHeight w:val="300" w:hRule="atLeast"/>
          <w:trHeight w:val="144" w:hRule="atLeast"/>
        </w:trPr>
        <w:tc>
          <w:tcPr>
            <w:tcW w:w="9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68"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7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479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356"/>
        <w:gridCol w:w="2400"/>
        <w:gridCol w:w="2717"/>
        <w:gridCol w:w="7080"/>
        <w:gridCol w:w="41"/>
      </w:tblGrid>
      <w:tr>
        <w:trPr>
          <w:trHeight w:val="300" w:hRule="atLeast"/>
          <w:trHeight w:val="144" w:hRule="atLeast"/>
        </w:trPr>
        <w:tc>
          <w:tcPr>
            <w:tcW w:w="9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90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9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49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356"/>
        <w:gridCol w:w="2400"/>
        <w:gridCol w:w="2717"/>
        <w:gridCol w:w="7080"/>
        <w:gridCol w:w="41"/>
      </w:tblGrid>
      <w:tr>
        <w:trPr>
          <w:trHeight w:val="300" w:hRule="atLeast"/>
          <w:trHeight w:val="144" w:hRule="atLeast"/>
        </w:trPr>
        <w:tc>
          <w:tcPr>
            <w:tcW w:w="9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90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9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49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356"/>
        <w:gridCol w:w="2400"/>
        <w:gridCol w:w="2717"/>
        <w:gridCol w:w="7080"/>
        <w:gridCol w:w="41"/>
      </w:tblGrid>
      <w:tr>
        <w:trPr>
          <w:trHeight w:val="300" w:hRule="atLeast"/>
          <w:trHeight w:val="144" w:hRule="atLeast"/>
        </w:trPr>
        <w:tc>
          <w:tcPr>
            <w:tcW w:w="94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90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9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30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840"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94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9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9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4956" w:type="dxa"/>
            <w:tcBorders/>
            <w:tcMar>
              <w:top w:w="50" w:type="dxa"/>
              <w:left w:w="100" w:type="dxa"/>
            </w:tcMar>
            <w:vAlign w:val="center"/>
          </w:tcPr>
          <w:p>
            <w:pPr>
              <w:jc w:val="left"/>
            </w:pPr>
          </w:p>
        </w:tc>
      </w:tr>
    </w:tbl>
    <w:p>
      <w:pPr>
        <w:sectPr>
          <w:pgSz w:w="16383" w:h="11906" w:orient="landscape"/>
        </w:sectPr>
      </w:pPr>
    </w:p>
    <w:bookmarkStart w:name="block-4491967" w:id="14"/>
    <w:p>
      <w:pPr>
        <w:sectPr>
          <w:pgSz w:w="16383" w:h="11906" w:orient="landscape"/>
        </w:sectPr>
      </w:pPr>
    </w:p>
    <w:bookmarkEnd w:id="14"/>
    <w:bookmarkEnd w:id="13"/>
    <w:bookmarkStart w:name="block-4491968"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1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2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91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9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8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7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2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6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7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5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2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544"/>
        <w:gridCol w:w="5890"/>
        <w:gridCol w:w="2920"/>
        <w:gridCol w:w="324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64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6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5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70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4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213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647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68"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268" w:type="dxa"/>
            <w:tcBorders/>
            <w:tcMar>
              <w:top w:w="50" w:type="dxa"/>
              <w:left w:w="100" w:type="dxa"/>
            </w:tcMar>
            <w:vAlign w:val="center"/>
          </w:tcPr>
          <w:p>
            <w:pPr>
              <w:jc w:val="left"/>
            </w:pPr>
          </w:p>
        </w:tc>
      </w:tr>
    </w:tbl>
    <w:p>
      <w:pPr>
        <w:sectPr>
          <w:pgSz w:w="16383" w:h="11906" w:orient="landscape"/>
        </w:sectPr>
      </w:pPr>
    </w:p>
    <w:bookmarkStart w:name="block-4491968" w:id="16"/>
    <w:p>
      <w:pPr>
        <w:sectPr>
          <w:pgSz w:w="16383" w:h="11906" w:orient="landscape"/>
        </w:sectPr>
      </w:pPr>
    </w:p>
    <w:bookmarkEnd w:id="16"/>
    <w:bookmarkEnd w:id="15"/>
    <w:bookmarkStart w:name="block-4491971"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e61753f-514e-40fe-996f-253694acfacb" w:id="18"/>
      <w:r>
        <w:rPr>
          <w:rFonts w:ascii="Times New Roman" w:hAnsi="Times New Roman"/>
          <w:b w:val="false"/>
          <w:i w:val="false"/>
          <w:color w:val="000000"/>
          <w:sz w:val="28"/>
        </w:rPr>
        <w:t>• Математика (в 2 частях), 2 класс/ Моро М.И., Бантова М.А., Бельтюкова Г.В. и другие, Акционерное общество «Издательство «Просвещение»</w:t>
      </w:r>
      <w:bookmarkEnd w:id="18"/>
      <w:r>
        <w:rPr>
          <w:sz w:val="28"/>
        </w:rPr>
        <w:br/>
      </w:r>
      <w:bookmarkStart w:name="7e61753f-514e-40fe-996f-253694acfacb" w:id="19"/>
      <w:r>
        <w:rPr>
          <w:rFonts w:ascii="Times New Roman" w:hAnsi="Times New Roman"/>
          <w:b w:val="false"/>
          <w:i w:val="false"/>
          <w:color w:val="000000"/>
          <w:sz w:val="28"/>
        </w:rPr>
        <w:t xml:space="preserve"> • Математика (в 2 частях), 1 класс/ Моро М.И., Волкова С.И., Степанова С.В., Акционерное общество «Издательство «Просвещение»</w:t>
      </w:r>
      <w:bookmarkEnd w:id="19"/>
      <w:r>
        <w:rPr>
          <w:sz w:val="28"/>
        </w:rPr>
        <w:br/>
      </w:r>
      <w:bookmarkStart w:name="7e61753f-514e-40fe-996f-253694acfacb" w:id="20"/>
      <w:r>
        <w:rPr>
          <w:rFonts w:ascii="Times New Roman" w:hAnsi="Times New Roman"/>
          <w:b w:val="false"/>
          <w:i w:val="false"/>
          <w:color w:val="000000"/>
          <w:sz w:val="28"/>
        </w:rPr>
        <w:t xml:space="preserve"> • Математика (в 2 частях), 3 класс/ Моро М.И., Бантова М.А., Бельтюкова Г.В. и другие, Акционерное общество «Издательство «Просвещение»</w:t>
      </w:r>
      <w:bookmarkEnd w:id="20"/>
      <w:r>
        <w:rPr>
          <w:sz w:val="28"/>
        </w:rPr>
        <w:br/>
      </w:r>
      <w:bookmarkStart w:name="7e61753f-514e-40fe-996f-253694acfacb" w:id="21"/>
      <w:r>
        <w:rPr>
          <w:rFonts w:ascii="Times New Roman" w:hAnsi="Times New Roman"/>
          <w:b w:val="false"/>
          <w:i w:val="false"/>
          <w:color w:val="000000"/>
          <w:sz w:val="28"/>
        </w:rPr>
        <w:t xml:space="preserve"> • Математика (в 2 частях), 4 класс/ Моро М.И., Бантова М.А., Бельтюкова Г.В. и другие,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fd16b47-1eb9-4d72-bbe7-a63ca90c7a6e" w:id="22"/>
      <w:r>
        <w:rPr>
          <w:rFonts w:ascii="Times New Roman" w:hAnsi="Times New Roman"/>
          <w:b w:val="false"/>
          <w:i w:val="false"/>
          <w:color w:val="000000"/>
          <w:sz w:val="28"/>
        </w:rPr>
        <w:t xml:space="preserve">Математика (в 2 частях), 3 класс /Моро М.И., Волкова С.И., Степанова С.В., Акционерное общество «Издательство </w:t>
      </w:r>
      <w:bookmarkEnd w:id="22"/>
      <w:r>
        <w:rPr>
          <w:sz w:val="28"/>
        </w:rPr>
        <w:br/>
      </w:r>
      <w:bookmarkStart w:name="3fd16b47-1eb9-4d72-bbe7-a63ca90c7a6e" w:id="23"/>
      <w:r>
        <w:rPr>
          <w:rFonts w:ascii="Times New Roman" w:hAnsi="Times New Roman"/>
          <w:b w:val="false"/>
          <w:i w:val="false"/>
          <w:color w:val="000000"/>
          <w:sz w:val="28"/>
        </w:rPr>
        <w:t xml:space="preserve"> «Просвещение»</w:t>
      </w:r>
      <w:bookmarkEnd w:id="23"/>
      <w:r>
        <w:rPr>
          <w:sz w:val="28"/>
        </w:rPr>
        <w:br/>
      </w:r>
      <w:bookmarkStart w:name="3fd16b47-1eb9-4d72-bbe7-a63ca90c7a6e" w:id="24"/>
      <w:r>
        <w:rPr>
          <w:rFonts w:ascii="Times New Roman" w:hAnsi="Times New Roman"/>
          <w:b w:val="false"/>
          <w:i w:val="false"/>
          <w:color w:val="000000"/>
          <w:sz w:val="28"/>
        </w:rPr>
        <w:t xml:space="preserve"> Математика (в 2 частях), 3 класс /Моро М.И., Волкова С.И., Степанова С.В., Акционерное общество «Издательство «Просвещение»</w:t>
      </w:r>
      <w:bookmarkEnd w:id="24"/>
      <w:r>
        <w:rPr>
          <w:sz w:val="28"/>
        </w:rPr>
        <w:br/>
      </w:r>
      <w:r>
        <w:rPr>
          <w:sz w:val="28"/>
        </w:rPr>
        <w:br/>
      </w:r>
      <w:r>
        <w:rPr>
          <w:sz w:val="28"/>
        </w:rPr>
        <w:br/>
      </w:r>
      <w:r>
        <w:rPr>
          <w:sz w:val="28"/>
        </w:rPr>
        <w:br/>
      </w:r>
      <w:bookmarkStart w:name="3fd16b47-1eb9-4d72-bbe7-a63ca90c7a6e" w:id="25"/>
      <w:bookmarkEnd w:id="25"/>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4ccd20f5-4b97-462e-8469-dea56de20829" w:id="26"/>
      <w:r>
        <w:rPr>
          <w:rFonts w:ascii="Times New Roman" w:hAnsi="Times New Roman"/>
          <w:b w:val="false"/>
          <w:i w:val="false"/>
          <w:color w:val="000000"/>
          <w:sz w:val="28"/>
        </w:rPr>
        <w:t>Поурочные разработки</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c563541b-dafa-4bd9-a500-57d2c647696a" w:id="27"/>
      <w:r>
        <w:rPr>
          <w:rFonts w:ascii="Times New Roman" w:hAnsi="Times New Roman"/>
          <w:b w:val="false"/>
          <w:i w:val="false"/>
          <w:color w:val="000000"/>
          <w:sz w:val="28"/>
        </w:rPr>
        <w:t xml:space="preserve">https://uchi.ru/ </w:t>
      </w:r>
      <w:bookmarkEnd w:id="27"/>
      <w:r>
        <w:rPr>
          <w:sz w:val="28"/>
        </w:rPr>
        <w:br/>
      </w:r>
      <w:bookmarkStart w:name="c563541b-dafa-4bd9-a500-57d2c647696a" w:id="28"/>
      <w:r>
        <w:rPr>
          <w:rFonts w:ascii="Times New Roman" w:hAnsi="Times New Roman"/>
          <w:b w:val="false"/>
          <w:i w:val="false"/>
          <w:color w:val="000000"/>
          <w:sz w:val="28"/>
        </w:rPr>
        <w:t xml:space="preserve"> https://resh.edu.ru/</w:t>
      </w:r>
      <w:bookmarkEnd w:id="28"/>
      <w:r>
        <w:rPr>
          <w:sz w:val="28"/>
        </w:rPr>
        <w:br/>
      </w:r>
      <w:r>
        <w:rPr>
          <w:sz w:val="28"/>
        </w:rPr>
        <w:br/>
      </w:r>
      <w:bookmarkStart w:name="c563541b-dafa-4bd9-a500-57d2c647696a" w:id="29"/>
      <w:bookmarkEnd w:id="29"/>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4491971" w:id="30"/>
    <w:p>
      <w:pPr>
        <w:sectPr>
          <w:pgSz w:w="11906" w:h="16383" w:orient="portrait"/>
        </w:sectPr>
      </w:pPr>
    </w:p>
    <w:bookmarkEnd w:id="30"/>
    <w:bookmarkEnd w:id="17"/>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